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80" w:rsidRPr="003D5DEE" w:rsidRDefault="00837380" w:rsidP="00837380">
      <w:pPr>
        <w:pStyle w:val="Default"/>
        <w:rPr>
          <w:rFonts w:ascii="Garamond" w:hAnsi="Garamond"/>
          <w:sz w:val="22"/>
          <w:szCs w:val="22"/>
        </w:rPr>
      </w:pPr>
    </w:p>
    <w:p w:rsidR="003D5DEE" w:rsidRPr="003D5DEE" w:rsidRDefault="003D5DEE" w:rsidP="00837380">
      <w:pPr>
        <w:pStyle w:val="Default"/>
        <w:rPr>
          <w:rFonts w:ascii="Garamond" w:hAnsi="Garamond"/>
          <w:sz w:val="22"/>
          <w:szCs w:val="22"/>
        </w:rPr>
      </w:pPr>
    </w:p>
    <w:p w:rsidR="003D5DEE" w:rsidRPr="003D5DEE" w:rsidRDefault="003D5DEE" w:rsidP="00837380">
      <w:pPr>
        <w:pStyle w:val="Default"/>
        <w:rPr>
          <w:rFonts w:ascii="Garamond" w:hAnsi="Garamond"/>
          <w:sz w:val="22"/>
          <w:szCs w:val="22"/>
        </w:rPr>
      </w:pPr>
    </w:p>
    <w:p w:rsidR="003D5DEE" w:rsidRPr="003D5DEE" w:rsidRDefault="003D5DEE" w:rsidP="00837380">
      <w:pPr>
        <w:pStyle w:val="Default"/>
        <w:rPr>
          <w:rFonts w:ascii="Garamond" w:hAnsi="Garamond"/>
          <w:sz w:val="22"/>
          <w:szCs w:val="22"/>
        </w:rPr>
      </w:pPr>
    </w:p>
    <w:p w:rsidR="00837380" w:rsidRPr="003D5DEE" w:rsidRDefault="00837380" w:rsidP="00837380">
      <w:pPr>
        <w:pStyle w:val="Default"/>
        <w:rPr>
          <w:rFonts w:ascii="Garamond" w:hAnsi="Garamond"/>
          <w:sz w:val="22"/>
          <w:szCs w:val="22"/>
        </w:rPr>
      </w:pPr>
      <w:r w:rsidRPr="003D5DEE">
        <w:rPr>
          <w:rFonts w:ascii="Garamond" w:hAnsi="Garamond"/>
          <w:sz w:val="22"/>
          <w:szCs w:val="22"/>
        </w:rPr>
        <w:t xml:space="preserve">Znak </w:t>
      </w:r>
      <w:proofErr w:type="spellStart"/>
      <w:r w:rsidRPr="003D5DEE">
        <w:rPr>
          <w:rFonts w:ascii="Garamond" w:hAnsi="Garamond"/>
          <w:sz w:val="22"/>
          <w:szCs w:val="22"/>
        </w:rPr>
        <w:t>sprawy</w:t>
      </w:r>
      <w:proofErr w:type="spellEnd"/>
      <w:r w:rsidRPr="003D5DEE">
        <w:rPr>
          <w:rFonts w:ascii="Garamond" w:hAnsi="Garamond"/>
          <w:sz w:val="22"/>
          <w:szCs w:val="22"/>
        </w:rPr>
        <w:t>:</w:t>
      </w:r>
      <w:r w:rsidR="0001491E" w:rsidRPr="003D5DEE">
        <w:rPr>
          <w:rFonts w:ascii="Garamond" w:hAnsi="Garamond"/>
          <w:sz w:val="22"/>
          <w:szCs w:val="22"/>
        </w:rPr>
        <w:t xml:space="preserve"> </w:t>
      </w:r>
      <w:r w:rsidR="00F44082">
        <w:rPr>
          <w:rFonts w:ascii="Garamond" w:hAnsi="Garamond" w:cs="Arial"/>
          <w:sz w:val="22"/>
          <w:szCs w:val="22"/>
        </w:rPr>
        <w:t>RG.II.271.08</w:t>
      </w:r>
      <w:r w:rsidR="00CF059A" w:rsidRPr="003D5DEE">
        <w:rPr>
          <w:rFonts w:ascii="Garamond" w:hAnsi="Garamond" w:cs="Arial"/>
          <w:sz w:val="22"/>
          <w:szCs w:val="22"/>
        </w:rPr>
        <w:t>.20</w:t>
      </w:r>
      <w:r w:rsidR="00F44082">
        <w:rPr>
          <w:rFonts w:ascii="Garamond" w:hAnsi="Garamond" w:cs="Arial"/>
          <w:sz w:val="22"/>
          <w:szCs w:val="22"/>
        </w:rPr>
        <w:t>20</w:t>
      </w:r>
      <w:r w:rsidRPr="003D5DEE">
        <w:rPr>
          <w:rFonts w:ascii="Garamond" w:hAnsi="Garamond"/>
          <w:sz w:val="22"/>
          <w:szCs w:val="22"/>
        </w:rPr>
        <w:tab/>
      </w:r>
      <w:r w:rsidRPr="003D5DEE">
        <w:rPr>
          <w:rFonts w:ascii="Garamond" w:hAnsi="Garamond"/>
          <w:sz w:val="22"/>
          <w:szCs w:val="22"/>
        </w:rPr>
        <w:tab/>
      </w:r>
      <w:r w:rsidRPr="003D5DEE">
        <w:rPr>
          <w:rFonts w:ascii="Garamond" w:hAnsi="Garamond"/>
          <w:sz w:val="22"/>
          <w:szCs w:val="22"/>
        </w:rPr>
        <w:tab/>
      </w:r>
      <w:r w:rsidR="0001491E" w:rsidRPr="003D5DEE">
        <w:rPr>
          <w:rFonts w:ascii="Garamond" w:hAnsi="Garamond"/>
          <w:sz w:val="22"/>
          <w:szCs w:val="22"/>
        </w:rPr>
        <w:tab/>
      </w:r>
      <w:bookmarkStart w:id="0" w:name="_GoBack"/>
      <w:bookmarkEnd w:id="0"/>
      <w:r w:rsidRPr="003D5DEE">
        <w:rPr>
          <w:rFonts w:ascii="Garamond" w:hAnsi="Garamond"/>
          <w:sz w:val="22"/>
          <w:szCs w:val="22"/>
        </w:rPr>
        <w:tab/>
        <w:t xml:space="preserve">                </w:t>
      </w:r>
      <w:r w:rsidRPr="00F44082">
        <w:rPr>
          <w:rFonts w:ascii="Garamond" w:hAnsi="Garamond"/>
          <w:b/>
          <w:sz w:val="22"/>
          <w:szCs w:val="22"/>
        </w:rPr>
        <w:t>Załącznik nr 6 do SIWZ</w:t>
      </w:r>
    </w:p>
    <w:p w:rsidR="00837380" w:rsidRPr="003D5DEE" w:rsidRDefault="00837380" w:rsidP="00837380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3D5DEE" w:rsidRPr="00BB1531" w:rsidRDefault="003D5DEE" w:rsidP="003D5DEE">
      <w:pPr>
        <w:pStyle w:val="Nagwek5"/>
        <w:ind w:left="720" w:hanging="720"/>
        <w:contextualSpacing/>
        <w:jc w:val="right"/>
        <w:rPr>
          <w:rFonts w:ascii="Garamond" w:hAnsi="Garamond"/>
          <w:i/>
        </w:rPr>
      </w:pPr>
    </w:p>
    <w:p w:rsidR="003D5DEE" w:rsidRPr="00BB1531" w:rsidRDefault="003D5DEE" w:rsidP="003D5DEE">
      <w:pPr>
        <w:tabs>
          <w:tab w:val="left" w:pos="4424"/>
        </w:tabs>
        <w:contextualSpacing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...........................................................</w:t>
      </w:r>
      <w:r w:rsidRPr="00BB1531"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sz w:val="22"/>
          <w:szCs w:val="22"/>
        </w:rPr>
        <w:tab/>
      </w:r>
    </w:p>
    <w:p w:rsidR="003D5DEE" w:rsidRPr="00BB1531" w:rsidRDefault="003D5DEE" w:rsidP="003D5DEE">
      <w:pPr>
        <w:tabs>
          <w:tab w:val="left" w:pos="4424"/>
        </w:tabs>
        <w:contextualSpacing/>
        <w:rPr>
          <w:rFonts w:ascii="Garamond" w:hAnsi="Garamond"/>
          <w:i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 xml:space="preserve">    (pieczęć adresowa Wykonawcy)</w:t>
      </w:r>
    </w:p>
    <w:p w:rsidR="003D5DEE" w:rsidRPr="00BB1531" w:rsidRDefault="003D5DEE" w:rsidP="003D5DE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2"/>
          <w:szCs w:val="22"/>
        </w:rPr>
      </w:pPr>
    </w:p>
    <w:p w:rsidR="003D5DEE" w:rsidRPr="00BB1531" w:rsidRDefault="003D5DEE" w:rsidP="003D5DE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2"/>
          <w:szCs w:val="22"/>
        </w:rPr>
      </w:pPr>
    </w:p>
    <w:p w:rsidR="003D5DEE" w:rsidRPr="00BB1531" w:rsidRDefault="003D5DEE" w:rsidP="003D5DE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/>
          <w:bCs/>
          <w:sz w:val="22"/>
          <w:szCs w:val="22"/>
        </w:rPr>
        <w:t>INFORMACJA O GRUPIE KAPITAŁOWEJ</w:t>
      </w:r>
      <w:r w:rsidRPr="00BB1531">
        <w:rPr>
          <w:rStyle w:val="Odwoanieprzypisudolnego"/>
          <w:rFonts w:ascii="Garamond" w:hAnsi="Garamond"/>
          <w:b/>
          <w:bCs/>
          <w:sz w:val="22"/>
          <w:szCs w:val="22"/>
        </w:rPr>
        <w:footnoteReference w:id="1"/>
      </w:r>
    </w:p>
    <w:p w:rsidR="003D5DEE" w:rsidRDefault="003D5DEE" w:rsidP="003D5DEE">
      <w:pPr>
        <w:autoSpaceDE w:val="0"/>
        <w:autoSpaceDN w:val="0"/>
        <w:adjustRightInd w:val="0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/>
          <w:bCs/>
          <w:sz w:val="22"/>
          <w:szCs w:val="22"/>
        </w:rPr>
        <w:t xml:space="preserve">Informuję, że: </w:t>
      </w:r>
    </w:p>
    <w:p w:rsidR="00F44082" w:rsidRPr="00BB1531" w:rsidRDefault="00F44082" w:rsidP="003D5DEE">
      <w:pPr>
        <w:autoSpaceDE w:val="0"/>
        <w:autoSpaceDN w:val="0"/>
        <w:adjustRightInd w:val="0"/>
        <w:rPr>
          <w:rFonts w:ascii="Garamond" w:hAnsi="Garamond"/>
          <w:b/>
          <w:bCs/>
          <w:sz w:val="22"/>
          <w:szCs w:val="22"/>
        </w:rPr>
      </w:pPr>
    </w:p>
    <w:p w:rsidR="003D5DEE" w:rsidRPr="00BB1531" w:rsidRDefault="004C2613" w:rsidP="00F44082">
      <w:pPr>
        <w:autoSpaceDE w:val="0"/>
        <w:autoSpaceDN w:val="0"/>
        <w:adjustRightInd w:val="0"/>
        <w:spacing w:after="120"/>
        <w:ind w:left="992" w:hanging="993"/>
        <w:jc w:val="both"/>
        <w:rPr>
          <w:rFonts w:ascii="Garamond" w:hAnsi="Garamond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D5DEE">
        <w:instrText xml:space="preserve"> FORMCHECKBOX </w:instrText>
      </w:r>
      <w:r>
        <w:fldChar w:fldCharType="separate"/>
      </w:r>
      <w:r>
        <w:fldChar w:fldCharType="end"/>
      </w:r>
      <w:r w:rsidR="003D5DEE" w:rsidRPr="00BB1531">
        <w:rPr>
          <w:rFonts w:ascii="Garamond" w:hAnsi="Garamond"/>
          <w:sz w:val="22"/>
          <w:szCs w:val="22"/>
        </w:rPr>
        <w:t xml:space="preserve"> </w:t>
      </w:r>
      <w:r w:rsidR="003D5DEE" w:rsidRPr="00BB1531">
        <w:rPr>
          <w:rFonts w:ascii="Garamond" w:hAnsi="Garamond"/>
          <w:sz w:val="22"/>
          <w:szCs w:val="22"/>
        </w:rPr>
        <w:tab/>
        <w:t>nie należę do grupy kapitałowej w rozumieniu ustawy z dnia 16 lutego 2007 r. o ochronie konkurencji i konsumentów (Dz</w:t>
      </w:r>
      <w:r w:rsidR="003D5DEE">
        <w:rPr>
          <w:rFonts w:ascii="Garamond" w:hAnsi="Garamond"/>
          <w:sz w:val="22"/>
          <w:szCs w:val="22"/>
        </w:rPr>
        <w:t>. U. z 2020</w:t>
      </w:r>
      <w:r w:rsidR="003D5DEE" w:rsidRPr="00BB1531">
        <w:rPr>
          <w:rFonts w:ascii="Garamond" w:hAnsi="Garamond"/>
          <w:sz w:val="22"/>
          <w:szCs w:val="22"/>
        </w:rPr>
        <w:t xml:space="preserve"> r. poz. </w:t>
      </w:r>
      <w:r w:rsidR="003D5DEE">
        <w:rPr>
          <w:rFonts w:ascii="Garamond" w:hAnsi="Garamond"/>
          <w:sz w:val="22"/>
          <w:szCs w:val="22"/>
        </w:rPr>
        <w:t>1076 ze zm.</w:t>
      </w:r>
      <w:r w:rsidR="003D5DEE" w:rsidRPr="00BB1531">
        <w:rPr>
          <w:rFonts w:ascii="Garamond" w:hAnsi="Garamond"/>
          <w:sz w:val="22"/>
          <w:szCs w:val="22"/>
        </w:rPr>
        <w:t>) z wykonawcami, którzy złożyli oferty w postępowaniu</w:t>
      </w:r>
      <w:r w:rsidR="00E80AA9">
        <w:rPr>
          <w:rFonts w:ascii="Garamond" w:hAnsi="Garamond"/>
          <w:sz w:val="22"/>
          <w:szCs w:val="22"/>
        </w:rPr>
        <w:t xml:space="preserve"> pn.</w:t>
      </w:r>
      <w:r w:rsidR="003D5DEE" w:rsidRPr="00BB1531">
        <w:rPr>
          <w:rFonts w:ascii="Garamond" w:hAnsi="Garamond"/>
          <w:b/>
          <w:sz w:val="22"/>
          <w:szCs w:val="22"/>
        </w:rPr>
        <w:t xml:space="preserve"> </w:t>
      </w:r>
      <w:r w:rsidR="003D5DEE" w:rsidRPr="00302A6F">
        <w:rPr>
          <w:rFonts w:ascii="Garamond" w:hAnsi="Garamond" w:cs="Arial"/>
          <w:b/>
          <w:bCs/>
          <w:sz w:val="22"/>
        </w:rPr>
        <w:t xml:space="preserve">Dostawa </w:t>
      </w:r>
      <w:r w:rsidR="00537E1E">
        <w:rPr>
          <w:rFonts w:ascii="Garamond" w:hAnsi="Garamond" w:cs="Arial"/>
          <w:b/>
          <w:bCs/>
          <w:sz w:val="22"/>
        </w:rPr>
        <w:t>komputerów przenośnych (</w:t>
      </w:r>
      <w:r w:rsidR="003D5DEE" w:rsidRPr="00302A6F">
        <w:rPr>
          <w:rFonts w:ascii="Garamond" w:hAnsi="Garamond" w:cs="Arial"/>
          <w:b/>
          <w:bCs/>
          <w:sz w:val="22"/>
        </w:rPr>
        <w:t>laptopów</w:t>
      </w:r>
      <w:r w:rsidR="00537E1E">
        <w:rPr>
          <w:rFonts w:ascii="Garamond" w:hAnsi="Garamond" w:cs="Arial"/>
          <w:b/>
          <w:bCs/>
          <w:sz w:val="22"/>
        </w:rPr>
        <w:t>)</w:t>
      </w:r>
      <w:r w:rsidR="003D5DEE" w:rsidRPr="00302A6F">
        <w:rPr>
          <w:rFonts w:ascii="Garamond" w:hAnsi="Garamond" w:cs="Arial"/>
          <w:b/>
          <w:bCs/>
          <w:sz w:val="22"/>
        </w:rPr>
        <w:t xml:space="preserve"> </w:t>
      </w:r>
      <w:r w:rsidR="00F44082">
        <w:rPr>
          <w:rFonts w:ascii="Garamond" w:hAnsi="Garamond" w:cs="Arial"/>
          <w:b/>
          <w:bCs/>
          <w:sz w:val="22"/>
        </w:rPr>
        <w:t>wraz z systemem operacyjnym dla </w:t>
      </w:r>
      <w:r w:rsidR="003D5DEE" w:rsidRPr="00302A6F">
        <w:rPr>
          <w:rFonts w:ascii="Garamond" w:hAnsi="Garamond" w:cs="Arial"/>
          <w:b/>
          <w:bCs/>
          <w:sz w:val="22"/>
        </w:rPr>
        <w:t>Gminy Biała Rawska w ramach projektu „Zdalna Szkoła+ wsparcie Ogólnopolskiej Sieci Edukacyjnej</w:t>
      </w:r>
      <w:r w:rsidR="003D5DEE" w:rsidRPr="00DF1638">
        <w:rPr>
          <w:rFonts w:ascii="Garamond" w:hAnsi="Garamond"/>
          <w:b/>
          <w:sz w:val="22"/>
          <w:szCs w:val="22"/>
        </w:rPr>
        <w:t xml:space="preserve">” </w:t>
      </w:r>
      <w:r w:rsidR="003D5DEE" w:rsidRPr="00BB1531">
        <w:rPr>
          <w:rFonts w:ascii="Garamond" w:hAnsi="Garamond"/>
          <w:bCs/>
          <w:sz w:val="22"/>
          <w:szCs w:val="22"/>
        </w:rPr>
        <w:t>prowadzonym przez Gminę Biała Rawska</w:t>
      </w:r>
    </w:p>
    <w:p w:rsidR="003D5DEE" w:rsidRPr="00BB1531" w:rsidRDefault="004C2613" w:rsidP="00F44082">
      <w:pPr>
        <w:autoSpaceDE w:val="0"/>
        <w:autoSpaceDN w:val="0"/>
        <w:adjustRightInd w:val="0"/>
        <w:spacing w:after="120"/>
        <w:ind w:left="992" w:hanging="993"/>
        <w:jc w:val="both"/>
        <w:rPr>
          <w:rFonts w:ascii="Garamond" w:hAnsi="Garamond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D5DEE">
        <w:instrText xml:space="preserve"> FORMCHECKBOX </w:instrText>
      </w:r>
      <w:r>
        <w:fldChar w:fldCharType="separate"/>
      </w:r>
      <w:r>
        <w:fldChar w:fldCharType="end"/>
      </w:r>
      <w:r w:rsidR="003D5DEE" w:rsidRPr="00BB1531">
        <w:rPr>
          <w:rFonts w:ascii="Garamond" w:hAnsi="Garamond"/>
          <w:sz w:val="22"/>
          <w:szCs w:val="22"/>
        </w:rPr>
        <w:t xml:space="preserve"> </w:t>
      </w:r>
      <w:r w:rsidR="003D5DEE" w:rsidRPr="00BB1531">
        <w:rPr>
          <w:rFonts w:ascii="Garamond" w:hAnsi="Garamond"/>
          <w:sz w:val="22"/>
          <w:szCs w:val="22"/>
        </w:rPr>
        <w:tab/>
        <w:t>należę do grupy kapitałowej w rozumieniu ustawy z dnia 16 lutego 2007 r. o ochronie konkuren</w:t>
      </w:r>
      <w:r w:rsidR="00F44082">
        <w:rPr>
          <w:rFonts w:ascii="Garamond" w:hAnsi="Garamond"/>
          <w:sz w:val="22"/>
          <w:szCs w:val="22"/>
        </w:rPr>
        <w:t>cji i </w:t>
      </w:r>
      <w:r w:rsidR="003D5DEE">
        <w:rPr>
          <w:rFonts w:ascii="Garamond" w:hAnsi="Garamond"/>
          <w:sz w:val="22"/>
          <w:szCs w:val="22"/>
        </w:rPr>
        <w:t>konsumentów (Dz. U. z 2020</w:t>
      </w:r>
      <w:r w:rsidR="003D5DEE" w:rsidRPr="00BB1531">
        <w:rPr>
          <w:rFonts w:ascii="Garamond" w:hAnsi="Garamond"/>
          <w:sz w:val="22"/>
          <w:szCs w:val="22"/>
        </w:rPr>
        <w:t xml:space="preserve"> r. poz. </w:t>
      </w:r>
      <w:r w:rsidR="003D5DEE">
        <w:rPr>
          <w:rFonts w:ascii="Garamond" w:hAnsi="Garamond"/>
          <w:sz w:val="22"/>
          <w:szCs w:val="22"/>
        </w:rPr>
        <w:t>1076 ze zm.</w:t>
      </w:r>
      <w:r w:rsidR="003D5DEE" w:rsidRPr="00BB1531">
        <w:rPr>
          <w:rFonts w:ascii="Garamond" w:hAnsi="Garamond"/>
          <w:sz w:val="22"/>
          <w:szCs w:val="22"/>
        </w:rPr>
        <w:t xml:space="preserve">) z następującymi wykonawcami, którzy złożyli oferty w </w:t>
      </w:r>
      <w:r w:rsidR="00E80AA9">
        <w:rPr>
          <w:rFonts w:ascii="Garamond" w:hAnsi="Garamond"/>
          <w:sz w:val="22"/>
          <w:szCs w:val="22"/>
        </w:rPr>
        <w:t xml:space="preserve">postępowaniu pn. </w:t>
      </w:r>
      <w:r w:rsidR="003D5DEE" w:rsidRPr="00BB1531">
        <w:rPr>
          <w:rFonts w:ascii="Garamond" w:hAnsi="Garamond"/>
          <w:b/>
          <w:sz w:val="22"/>
          <w:szCs w:val="22"/>
        </w:rPr>
        <w:t xml:space="preserve"> </w:t>
      </w:r>
      <w:r w:rsidR="003D5DEE" w:rsidRPr="00302A6F">
        <w:rPr>
          <w:rFonts w:ascii="Garamond" w:hAnsi="Garamond" w:cs="Arial"/>
          <w:b/>
          <w:bCs/>
          <w:sz w:val="22"/>
        </w:rPr>
        <w:t>Dostawa</w:t>
      </w:r>
      <w:r w:rsidR="00537E1E">
        <w:rPr>
          <w:rFonts w:ascii="Garamond" w:hAnsi="Garamond" w:cs="Arial"/>
          <w:b/>
          <w:bCs/>
          <w:sz w:val="22"/>
        </w:rPr>
        <w:t xml:space="preserve"> komputerów przenośnych</w:t>
      </w:r>
      <w:r w:rsidR="003D5DEE" w:rsidRPr="00302A6F">
        <w:rPr>
          <w:rFonts w:ascii="Garamond" w:hAnsi="Garamond" w:cs="Arial"/>
          <w:b/>
          <w:bCs/>
          <w:sz w:val="22"/>
        </w:rPr>
        <w:t xml:space="preserve"> </w:t>
      </w:r>
      <w:r w:rsidR="00537E1E">
        <w:rPr>
          <w:rFonts w:ascii="Garamond" w:hAnsi="Garamond" w:cs="Arial"/>
          <w:b/>
          <w:bCs/>
          <w:sz w:val="22"/>
        </w:rPr>
        <w:t>(</w:t>
      </w:r>
      <w:r w:rsidR="003D5DEE" w:rsidRPr="00302A6F">
        <w:rPr>
          <w:rFonts w:ascii="Garamond" w:hAnsi="Garamond" w:cs="Arial"/>
          <w:b/>
          <w:bCs/>
          <w:sz w:val="22"/>
        </w:rPr>
        <w:t>laptopów</w:t>
      </w:r>
      <w:r w:rsidR="00537E1E">
        <w:rPr>
          <w:rFonts w:ascii="Garamond" w:hAnsi="Garamond" w:cs="Arial"/>
          <w:b/>
          <w:bCs/>
          <w:sz w:val="22"/>
        </w:rPr>
        <w:t>)</w:t>
      </w:r>
      <w:r w:rsidR="003D5DEE" w:rsidRPr="00302A6F">
        <w:rPr>
          <w:rFonts w:ascii="Garamond" w:hAnsi="Garamond" w:cs="Arial"/>
          <w:b/>
          <w:bCs/>
          <w:sz w:val="22"/>
        </w:rPr>
        <w:t xml:space="preserve"> </w:t>
      </w:r>
      <w:r w:rsidR="00F44082">
        <w:rPr>
          <w:rFonts w:ascii="Garamond" w:hAnsi="Garamond" w:cs="Arial"/>
          <w:b/>
          <w:bCs/>
          <w:sz w:val="22"/>
        </w:rPr>
        <w:t>wraz z systemem operacyjnym dla </w:t>
      </w:r>
      <w:r w:rsidR="003D5DEE" w:rsidRPr="00302A6F">
        <w:rPr>
          <w:rFonts w:ascii="Garamond" w:hAnsi="Garamond" w:cs="Arial"/>
          <w:b/>
          <w:bCs/>
          <w:sz w:val="22"/>
        </w:rPr>
        <w:t>Gminy Biała Rawska w ramach projektu „Zdalna Szkoła+ wsparcie Ogólnopolskiej Sieci Edukacyjnej</w:t>
      </w:r>
      <w:r w:rsidR="003D5DEE" w:rsidRPr="00DF1638">
        <w:rPr>
          <w:rFonts w:ascii="Garamond" w:hAnsi="Garamond"/>
          <w:b/>
          <w:sz w:val="22"/>
          <w:szCs w:val="22"/>
        </w:rPr>
        <w:t>”</w:t>
      </w:r>
      <w:r w:rsidR="003D5DEE" w:rsidRPr="00BB1531">
        <w:rPr>
          <w:rFonts w:ascii="Garamond" w:hAnsi="Garamond"/>
          <w:b/>
          <w:sz w:val="22"/>
          <w:szCs w:val="22"/>
        </w:rPr>
        <w:t>”</w:t>
      </w:r>
      <w:r w:rsidR="003D5DEE"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="003D5DEE" w:rsidRPr="00BB1531">
        <w:rPr>
          <w:rFonts w:ascii="Garamond" w:hAnsi="Garamond"/>
          <w:bCs/>
          <w:sz w:val="22"/>
          <w:szCs w:val="22"/>
        </w:rPr>
        <w:t xml:space="preserve">prowadzonym przez Gminę Biała Rawska </w:t>
      </w:r>
    </w:p>
    <w:p w:rsidR="003D5DEE" w:rsidRPr="00BB1531" w:rsidRDefault="003D5DEE" w:rsidP="00F44082">
      <w:pPr>
        <w:autoSpaceDE w:val="0"/>
        <w:autoSpaceDN w:val="0"/>
        <w:adjustRightInd w:val="0"/>
        <w:spacing w:after="120"/>
        <w:ind w:left="992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1. nazwa podmiotu……………………………………………..…………………… </w:t>
      </w:r>
    </w:p>
    <w:p w:rsidR="003D5DEE" w:rsidRPr="00BB1531" w:rsidRDefault="003D5DEE" w:rsidP="00F44082">
      <w:pPr>
        <w:autoSpaceDE w:val="0"/>
        <w:autoSpaceDN w:val="0"/>
        <w:adjustRightInd w:val="0"/>
        <w:spacing w:after="120"/>
        <w:ind w:left="992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2. nazwa podmiotu……………………………………………..…………………… </w:t>
      </w:r>
    </w:p>
    <w:p w:rsidR="003D5DEE" w:rsidRPr="00BB1531" w:rsidRDefault="003D5DEE" w:rsidP="00F44082">
      <w:pPr>
        <w:keepNext/>
        <w:keepLines/>
        <w:spacing w:before="40" w:after="120"/>
        <w:ind w:left="992"/>
        <w:outlineLvl w:val="3"/>
        <w:rPr>
          <w:rFonts w:ascii="Garamond" w:hAnsi="Garamond"/>
          <w:i/>
          <w:iCs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Jednocześnie przedstawiam dowody, że powiązania z tymi wykonawcami nie prowadzą do zakłócenia konkurencji w postępowaniu o udzielenie zamówienia: ……………………………………………………………………………………………</w:t>
      </w:r>
    </w:p>
    <w:p w:rsidR="003D5DEE" w:rsidRDefault="003D5DEE" w:rsidP="003D5DEE">
      <w:pPr>
        <w:keepNext/>
        <w:keepLines/>
        <w:spacing w:before="40"/>
        <w:ind w:left="190"/>
        <w:outlineLvl w:val="3"/>
        <w:rPr>
          <w:rFonts w:ascii="Garamond" w:hAnsi="Garamond"/>
          <w:b/>
          <w:i/>
          <w:iCs/>
          <w:sz w:val="22"/>
          <w:szCs w:val="22"/>
        </w:rPr>
      </w:pPr>
    </w:p>
    <w:p w:rsidR="00F44082" w:rsidRDefault="00F44082" w:rsidP="003D5DEE">
      <w:pPr>
        <w:keepNext/>
        <w:keepLines/>
        <w:spacing w:before="40"/>
        <w:ind w:left="190"/>
        <w:outlineLvl w:val="3"/>
        <w:rPr>
          <w:rFonts w:ascii="Garamond" w:hAnsi="Garamond"/>
          <w:b/>
          <w:i/>
          <w:iCs/>
          <w:sz w:val="22"/>
          <w:szCs w:val="22"/>
        </w:rPr>
      </w:pPr>
    </w:p>
    <w:p w:rsidR="00F44082" w:rsidRDefault="00F44082" w:rsidP="003D5DEE">
      <w:pPr>
        <w:keepNext/>
        <w:keepLines/>
        <w:spacing w:before="40"/>
        <w:ind w:left="190"/>
        <w:outlineLvl w:val="3"/>
        <w:rPr>
          <w:rFonts w:ascii="Garamond" w:hAnsi="Garamond"/>
          <w:b/>
          <w:i/>
          <w:iCs/>
          <w:sz w:val="22"/>
          <w:szCs w:val="22"/>
        </w:rPr>
      </w:pPr>
    </w:p>
    <w:p w:rsidR="00F44082" w:rsidRDefault="00F44082" w:rsidP="003D5DEE">
      <w:pPr>
        <w:keepNext/>
        <w:keepLines/>
        <w:spacing w:before="40"/>
        <w:ind w:left="190"/>
        <w:outlineLvl w:val="3"/>
        <w:rPr>
          <w:rFonts w:ascii="Garamond" w:hAnsi="Garamond"/>
          <w:b/>
          <w:i/>
          <w:iCs/>
          <w:sz w:val="22"/>
          <w:szCs w:val="22"/>
        </w:rPr>
      </w:pPr>
    </w:p>
    <w:p w:rsidR="00F44082" w:rsidRPr="00BB1531" w:rsidRDefault="00F44082" w:rsidP="003D5DEE">
      <w:pPr>
        <w:keepNext/>
        <w:keepLines/>
        <w:spacing w:before="40"/>
        <w:ind w:left="190"/>
        <w:outlineLvl w:val="3"/>
        <w:rPr>
          <w:rFonts w:ascii="Garamond" w:hAnsi="Garamond"/>
          <w:b/>
          <w:i/>
          <w:iCs/>
          <w:sz w:val="22"/>
          <w:szCs w:val="22"/>
        </w:rPr>
      </w:pPr>
    </w:p>
    <w:p w:rsidR="003D5DEE" w:rsidRPr="00BB1531" w:rsidRDefault="003D5DEE" w:rsidP="003D5DEE">
      <w:pPr>
        <w:contextualSpacing/>
        <w:jc w:val="right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.................................................................................................</w:t>
      </w:r>
    </w:p>
    <w:p w:rsidR="003D5DEE" w:rsidRPr="00BB1531" w:rsidRDefault="003D5DEE" w:rsidP="003D5DEE">
      <w:pPr>
        <w:contextualSpacing/>
        <w:jc w:val="right"/>
        <w:rPr>
          <w:rFonts w:ascii="Garamond" w:hAnsi="Garamond"/>
          <w:i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>(data i czytelny podpis uprawnionego przedstawiciela (i) Wykonawcy)</w:t>
      </w:r>
    </w:p>
    <w:p w:rsidR="003D5DEE" w:rsidRPr="00BB1531" w:rsidRDefault="003D5DEE" w:rsidP="003D5DEE">
      <w:pPr>
        <w:jc w:val="right"/>
        <w:rPr>
          <w:rFonts w:ascii="Garamond" w:hAnsi="Garamond"/>
          <w:sz w:val="22"/>
          <w:szCs w:val="22"/>
        </w:rPr>
      </w:pPr>
    </w:p>
    <w:p w:rsidR="003D5DEE" w:rsidRPr="00D10724" w:rsidRDefault="003D5DEE" w:rsidP="003D5DEE">
      <w:pPr>
        <w:jc w:val="both"/>
        <w:rPr>
          <w:rFonts w:ascii="Garamond" w:hAnsi="Garamond"/>
        </w:rPr>
      </w:pPr>
    </w:p>
    <w:p w:rsidR="001A42C2" w:rsidRPr="003D5DEE" w:rsidRDefault="001A42C2" w:rsidP="003D5DEE">
      <w:pPr>
        <w:pStyle w:val="Default"/>
        <w:rPr>
          <w:rFonts w:ascii="Garamond" w:hAnsi="Garamond"/>
          <w:sz w:val="22"/>
          <w:szCs w:val="22"/>
        </w:rPr>
      </w:pPr>
    </w:p>
    <w:sectPr w:rsidR="001A42C2" w:rsidRPr="003D5DEE" w:rsidSect="00401557">
      <w:headerReference w:type="default" r:id="rId8"/>
      <w:footerReference w:type="default" r:id="rId9"/>
      <w:pgSz w:w="11906" w:h="16838"/>
      <w:pgMar w:top="1276" w:right="991" w:bottom="1417" w:left="1417" w:header="283" w:footer="3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67C" w:rsidRDefault="00E7567C">
      <w:r>
        <w:separator/>
      </w:r>
    </w:p>
  </w:endnote>
  <w:endnote w:type="continuationSeparator" w:id="0">
    <w:p w:rsidR="00E7567C" w:rsidRDefault="00E75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AED" w:rsidRPr="00574277" w:rsidRDefault="000A6AED" w:rsidP="0044683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67C" w:rsidRDefault="00E7567C">
      <w:r>
        <w:separator/>
      </w:r>
    </w:p>
  </w:footnote>
  <w:footnote w:type="continuationSeparator" w:id="0">
    <w:p w:rsidR="00E7567C" w:rsidRDefault="00E7567C">
      <w:r>
        <w:continuationSeparator/>
      </w:r>
    </w:p>
  </w:footnote>
  <w:footnote w:id="1">
    <w:p w:rsidR="003D5DEE" w:rsidRPr="001F07B8" w:rsidRDefault="003D5DEE" w:rsidP="003D5DEE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  <w:r w:rsidRPr="00562986">
        <w:rPr>
          <w:rStyle w:val="Odwoanieprzypisudolnego"/>
          <w:rFonts w:ascii="Garamond" w:hAnsi="Garamond"/>
        </w:rPr>
        <w:footnoteRef/>
      </w:r>
      <w:r>
        <w:t xml:space="preserve"> </w:t>
      </w:r>
      <w:r>
        <w:tab/>
      </w:r>
      <w:r w:rsidRPr="00562986">
        <w:rPr>
          <w:rFonts w:ascii="Garamond" w:hAnsi="Garamond"/>
          <w:sz w:val="16"/>
          <w:szCs w:val="16"/>
        </w:rPr>
        <w:t>Dokument ten wykonawca składa w terminie 3 dni od dnia zamieszczenia na stronie internetowej informacji z otwarcia ofert (o której mowa w art. 86 ust. 5 ustawy), samodzielnie (bez odrębnego wezwania ze strony zamawiającego).</w:t>
      </w:r>
      <w:r w:rsidRPr="001F07B8">
        <w:rPr>
          <w:rFonts w:ascii="Cambria" w:hAnsi="Cambria"/>
          <w:sz w:val="16"/>
          <w:szCs w:val="16"/>
        </w:rPr>
        <w:t xml:space="preserve"> </w:t>
      </w:r>
    </w:p>
    <w:p w:rsidR="003D5DEE" w:rsidRPr="001F07B8" w:rsidRDefault="003D5DEE" w:rsidP="003D5DEE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EE" w:rsidRPr="00401557" w:rsidRDefault="003D5DEE" w:rsidP="003D5DEE">
    <w:pPr>
      <w:pStyle w:val="Nagwek"/>
      <w:jc w:val="center"/>
      <w:rPr>
        <w:rFonts w:ascii="Arial" w:hAnsi="Arial" w:cs="Arial"/>
        <w:color w:val="595959" w:themeColor="text1" w:themeTint="A6"/>
        <w:sz w:val="18"/>
        <w:szCs w:val="18"/>
      </w:rPr>
    </w:pPr>
    <w:r w:rsidRPr="003D5DEE">
      <w:rPr>
        <w:rFonts w:ascii="Cambria" w:hAnsi="Cambria" w:cs="Arial"/>
        <w:b/>
        <w:noProof/>
        <w:color w:val="595959" w:themeColor="text1" w:themeTint="A6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138430</wp:posOffset>
          </wp:positionH>
          <wp:positionV relativeFrom="margin">
            <wp:posOffset>-210185</wp:posOffset>
          </wp:positionV>
          <wp:extent cx="1095375" cy="619125"/>
          <wp:effectExtent l="19050" t="0" r="9525" b="0"/>
          <wp:wrapSquare wrapText="bothSides"/>
          <wp:docPr id="8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6AED" w:rsidRPr="00401557" w:rsidRDefault="003D5DEE" w:rsidP="00401557">
    <w:pPr>
      <w:pStyle w:val="Nagwek"/>
      <w:jc w:val="center"/>
      <w:rPr>
        <w:rFonts w:ascii="Arial" w:hAnsi="Arial" w:cs="Arial"/>
        <w:color w:val="595959" w:themeColor="text1" w:themeTint="A6"/>
        <w:sz w:val="18"/>
        <w:szCs w:val="18"/>
      </w:rPr>
    </w:pPr>
    <w:r w:rsidRPr="003D5DEE">
      <w:rPr>
        <w:rFonts w:ascii="Arial" w:hAnsi="Arial" w:cs="Arial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4415155</wp:posOffset>
          </wp:positionH>
          <wp:positionV relativeFrom="margin">
            <wp:posOffset>-210185</wp:posOffset>
          </wp:positionV>
          <wp:extent cx="1714500" cy="561975"/>
          <wp:effectExtent l="19050" t="0" r="0" b="0"/>
          <wp:wrapSquare wrapText="bothSides"/>
          <wp:docPr id="10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D5DEE">
      <w:rPr>
        <w:rFonts w:ascii="Arial" w:hAnsi="Arial" w:cs="Arial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2224405</wp:posOffset>
          </wp:positionH>
          <wp:positionV relativeFrom="margin">
            <wp:posOffset>-143510</wp:posOffset>
          </wp:positionV>
          <wp:extent cx="1249680" cy="495300"/>
          <wp:effectExtent l="19050" t="0" r="7620" b="0"/>
          <wp:wrapSquare wrapText="bothSides"/>
          <wp:docPr id="9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B7CA65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9"/>
    <w:multiLevelType w:val="multilevel"/>
    <w:tmpl w:val="4E487662"/>
    <w:name w:val="WW8Num11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5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6">
    <w:nsid w:val="00000015"/>
    <w:multiLevelType w:val="singleLevel"/>
    <w:tmpl w:val="00000015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7">
    <w:nsid w:val="00000018"/>
    <w:multiLevelType w:val="multilevel"/>
    <w:tmpl w:val="41C211D8"/>
    <w:name w:val="WW8Num5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19"/>
    <w:multiLevelType w:val="multilevel"/>
    <w:tmpl w:val="00000019"/>
    <w:name w:val="WW8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1B"/>
    <w:multiLevelType w:val="multilevel"/>
    <w:tmpl w:val="0000001B"/>
    <w:name w:val="WW8Num61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11">
    <w:nsid w:val="0000001F"/>
    <w:multiLevelType w:val="multilevel"/>
    <w:tmpl w:val="61600D96"/>
    <w:name w:val="WW8Num6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00000020"/>
    <w:multiLevelType w:val="multilevel"/>
    <w:tmpl w:val="30327D38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0000023"/>
    <w:multiLevelType w:val="multilevel"/>
    <w:tmpl w:val="3AC036D4"/>
    <w:name w:val="WW8Num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0000024"/>
    <w:multiLevelType w:val="multilevel"/>
    <w:tmpl w:val="00000024"/>
    <w:name w:val="WW8Num83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6">
    <w:nsid w:val="06661561"/>
    <w:multiLevelType w:val="hybridMultilevel"/>
    <w:tmpl w:val="D63C7A34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73D664D"/>
    <w:multiLevelType w:val="hybridMultilevel"/>
    <w:tmpl w:val="B04E5770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08C233A8"/>
    <w:multiLevelType w:val="hybridMultilevel"/>
    <w:tmpl w:val="CA9A0338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0C69395D"/>
    <w:multiLevelType w:val="hybridMultilevel"/>
    <w:tmpl w:val="B6461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D15B2D"/>
    <w:multiLevelType w:val="hybridMultilevel"/>
    <w:tmpl w:val="0B1ED0A6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66A2254"/>
    <w:multiLevelType w:val="hybridMultilevel"/>
    <w:tmpl w:val="460C915E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2">
    <w:nsid w:val="188F58EE"/>
    <w:multiLevelType w:val="hybridMultilevel"/>
    <w:tmpl w:val="997E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214D2B"/>
    <w:multiLevelType w:val="multilevel"/>
    <w:tmpl w:val="61600D96"/>
    <w:name w:val="WW8Num682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20230380"/>
    <w:multiLevelType w:val="hybridMultilevel"/>
    <w:tmpl w:val="FB9AF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A64587"/>
    <w:multiLevelType w:val="hybridMultilevel"/>
    <w:tmpl w:val="1334F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D6749E"/>
    <w:multiLevelType w:val="hybridMultilevel"/>
    <w:tmpl w:val="3FF2A494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7">
    <w:nsid w:val="2AB759FE"/>
    <w:multiLevelType w:val="multilevel"/>
    <w:tmpl w:val="61600D96"/>
    <w:name w:val="WW8Num68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>
    <w:nsid w:val="2D17166A"/>
    <w:multiLevelType w:val="singleLevel"/>
    <w:tmpl w:val="A6AA5394"/>
    <w:name w:val="WW8Num2022322222232222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398014EA"/>
    <w:multiLevelType w:val="hybridMultilevel"/>
    <w:tmpl w:val="FC668EF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552810"/>
    <w:multiLevelType w:val="hybridMultilevel"/>
    <w:tmpl w:val="C3A2B8CC"/>
    <w:lvl w:ilvl="0" w:tplc="D1E60D70">
      <w:numFmt w:val="bullet"/>
      <w:lvlText w:val="•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D1E60D70">
      <w:numFmt w:val="bullet"/>
      <w:lvlText w:val="•"/>
      <w:lvlJc w:val="left"/>
      <w:pPr>
        <w:ind w:left="11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1">
    <w:nsid w:val="4A7F28A3"/>
    <w:multiLevelType w:val="hybridMultilevel"/>
    <w:tmpl w:val="662283EE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2">
    <w:nsid w:val="529D1764"/>
    <w:multiLevelType w:val="hybridMultilevel"/>
    <w:tmpl w:val="65004CE0"/>
    <w:lvl w:ilvl="0" w:tplc="54409B5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3">
    <w:nsid w:val="59014458"/>
    <w:multiLevelType w:val="hybridMultilevel"/>
    <w:tmpl w:val="68A271F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4">
    <w:nsid w:val="5E75780B"/>
    <w:multiLevelType w:val="multilevel"/>
    <w:tmpl w:val="467C60D2"/>
    <w:name w:val="WW8Num422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96728F"/>
    <w:multiLevelType w:val="hybridMultilevel"/>
    <w:tmpl w:val="5EDC8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A52457"/>
    <w:multiLevelType w:val="hybridMultilevel"/>
    <w:tmpl w:val="AFE8F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C8312D"/>
    <w:multiLevelType w:val="multilevel"/>
    <w:tmpl w:val="C068F948"/>
    <w:name w:val="WW8Num292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38">
    <w:nsid w:val="6F416BFB"/>
    <w:multiLevelType w:val="hybridMultilevel"/>
    <w:tmpl w:val="7864F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0C5368"/>
    <w:multiLevelType w:val="hybridMultilevel"/>
    <w:tmpl w:val="48346400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7"/>
  </w:num>
  <w:num w:numId="3">
    <w:abstractNumId w:val="33"/>
  </w:num>
  <w:num w:numId="4">
    <w:abstractNumId w:val="21"/>
  </w:num>
  <w:num w:numId="5">
    <w:abstractNumId w:val="35"/>
  </w:num>
  <w:num w:numId="6">
    <w:abstractNumId w:val="26"/>
  </w:num>
  <w:num w:numId="7">
    <w:abstractNumId w:val="19"/>
  </w:num>
  <w:num w:numId="8">
    <w:abstractNumId w:val="24"/>
  </w:num>
  <w:num w:numId="9">
    <w:abstractNumId w:val="18"/>
  </w:num>
  <w:num w:numId="10">
    <w:abstractNumId w:val="31"/>
  </w:num>
  <w:num w:numId="11">
    <w:abstractNumId w:val="32"/>
  </w:num>
  <w:num w:numId="12">
    <w:abstractNumId w:val="38"/>
  </w:num>
  <w:num w:numId="13">
    <w:abstractNumId w:val="30"/>
  </w:num>
  <w:num w:numId="14">
    <w:abstractNumId w:val="39"/>
  </w:num>
  <w:num w:numId="15">
    <w:abstractNumId w:val="36"/>
  </w:num>
  <w:num w:numId="16">
    <w:abstractNumId w:val="16"/>
  </w:num>
  <w:num w:numId="17">
    <w:abstractNumId w:val="20"/>
  </w:num>
  <w:num w:numId="18">
    <w:abstractNumId w:val="29"/>
  </w:num>
  <w:num w:numId="19">
    <w:abstractNumId w:val="25"/>
  </w:num>
  <w:num w:numId="20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7410" fillcolor="none [3052]" stroke="f">
      <v:fill color="none [3052]" opacity="45220f" color2="#707070" rotate="t"/>
      <v:stroke weight="1pt"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31B0"/>
    <w:rsid w:val="00004B1B"/>
    <w:rsid w:val="00006ED3"/>
    <w:rsid w:val="0001491E"/>
    <w:rsid w:val="000434EA"/>
    <w:rsid w:val="0004628A"/>
    <w:rsid w:val="000534D6"/>
    <w:rsid w:val="00055001"/>
    <w:rsid w:val="00071885"/>
    <w:rsid w:val="00073787"/>
    <w:rsid w:val="0009682D"/>
    <w:rsid w:val="00096A83"/>
    <w:rsid w:val="000A22D6"/>
    <w:rsid w:val="000A6AED"/>
    <w:rsid w:val="000B1197"/>
    <w:rsid w:val="000B5315"/>
    <w:rsid w:val="000C1B7A"/>
    <w:rsid w:val="000C3770"/>
    <w:rsid w:val="000D6123"/>
    <w:rsid w:val="000E3FC8"/>
    <w:rsid w:val="000E59E5"/>
    <w:rsid w:val="000E7121"/>
    <w:rsid w:val="000F0018"/>
    <w:rsid w:val="000F5C7F"/>
    <w:rsid w:val="000F7B61"/>
    <w:rsid w:val="000F7CC6"/>
    <w:rsid w:val="0010708C"/>
    <w:rsid w:val="00110C8B"/>
    <w:rsid w:val="00115532"/>
    <w:rsid w:val="001241B8"/>
    <w:rsid w:val="0012676F"/>
    <w:rsid w:val="001270AD"/>
    <w:rsid w:val="0013021F"/>
    <w:rsid w:val="0013346A"/>
    <w:rsid w:val="001421C6"/>
    <w:rsid w:val="0015266F"/>
    <w:rsid w:val="001541E0"/>
    <w:rsid w:val="00182200"/>
    <w:rsid w:val="0019711A"/>
    <w:rsid w:val="001A42C2"/>
    <w:rsid w:val="001B1DC7"/>
    <w:rsid w:val="001B6681"/>
    <w:rsid w:val="001C39B3"/>
    <w:rsid w:val="001D1CB9"/>
    <w:rsid w:val="001D2D52"/>
    <w:rsid w:val="001D6C47"/>
    <w:rsid w:val="001E68FF"/>
    <w:rsid w:val="001F18DE"/>
    <w:rsid w:val="00200DCD"/>
    <w:rsid w:val="00205BB8"/>
    <w:rsid w:val="002069A8"/>
    <w:rsid w:val="00206C7F"/>
    <w:rsid w:val="00215D59"/>
    <w:rsid w:val="002178C6"/>
    <w:rsid w:val="00230A1D"/>
    <w:rsid w:val="0024194F"/>
    <w:rsid w:val="00255D6C"/>
    <w:rsid w:val="002668AF"/>
    <w:rsid w:val="002749F5"/>
    <w:rsid w:val="00277B5B"/>
    <w:rsid w:val="00280261"/>
    <w:rsid w:val="0028683F"/>
    <w:rsid w:val="00287D20"/>
    <w:rsid w:val="00295287"/>
    <w:rsid w:val="00296A29"/>
    <w:rsid w:val="002B0648"/>
    <w:rsid w:val="002B0D79"/>
    <w:rsid w:val="002C27DC"/>
    <w:rsid w:val="002C451B"/>
    <w:rsid w:val="002D0741"/>
    <w:rsid w:val="002D1AD7"/>
    <w:rsid w:val="002D524C"/>
    <w:rsid w:val="002D733C"/>
    <w:rsid w:val="002E5D0B"/>
    <w:rsid w:val="002F4580"/>
    <w:rsid w:val="002F4ED1"/>
    <w:rsid w:val="002F5A72"/>
    <w:rsid w:val="002F797C"/>
    <w:rsid w:val="003014BA"/>
    <w:rsid w:val="00304E19"/>
    <w:rsid w:val="00317BF6"/>
    <w:rsid w:val="00317E1D"/>
    <w:rsid w:val="0032082E"/>
    <w:rsid w:val="00323016"/>
    <w:rsid w:val="00323C2E"/>
    <w:rsid w:val="00326B95"/>
    <w:rsid w:val="00332E50"/>
    <w:rsid w:val="00333978"/>
    <w:rsid w:val="00343C5D"/>
    <w:rsid w:val="0035069F"/>
    <w:rsid w:val="0035094F"/>
    <w:rsid w:val="00351921"/>
    <w:rsid w:val="00367BEF"/>
    <w:rsid w:val="00367CF6"/>
    <w:rsid w:val="00375F50"/>
    <w:rsid w:val="00382B36"/>
    <w:rsid w:val="003858CD"/>
    <w:rsid w:val="00387CD0"/>
    <w:rsid w:val="00392322"/>
    <w:rsid w:val="0039581A"/>
    <w:rsid w:val="003A252A"/>
    <w:rsid w:val="003A3F5C"/>
    <w:rsid w:val="003A421E"/>
    <w:rsid w:val="003A4832"/>
    <w:rsid w:val="003A4B92"/>
    <w:rsid w:val="003A5961"/>
    <w:rsid w:val="003B1AD3"/>
    <w:rsid w:val="003C63CD"/>
    <w:rsid w:val="003C7715"/>
    <w:rsid w:val="003D0977"/>
    <w:rsid w:val="003D2DA0"/>
    <w:rsid w:val="003D5DEE"/>
    <w:rsid w:val="003E1630"/>
    <w:rsid w:val="003E35E5"/>
    <w:rsid w:val="003E4A8E"/>
    <w:rsid w:val="003E5AF4"/>
    <w:rsid w:val="003F3CE9"/>
    <w:rsid w:val="003F4C85"/>
    <w:rsid w:val="003F5981"/>
    <w:rsid w:val="004013D7"/>
    <w:rsid w:val="00401557"/>
    <w:rsid w:val="00405047"/>
    <w:rsid w:val="00413698"/>
    <w:rsid w:val="00414C5F"/>
    <w:rsid w:val="00420C5F"/>
    <w:rsid w:val="00422A3C"/>
    <w:rsid w:val="004239C1"/>
    <w:rsid w:val="00425552"/>
    <w:rsid w:val="00427203"/>
    <w:rsid w:val="00444172"/>
    <w:rsid w:val="00446839"/>
    <w:rsid w:val="00446AE5"/>
    <w:rsid w:val="00460B95"/>
    <w:rsid w:val="00460C60"/>
    <w:rsid w:val="0046283B"/>
    <w:rsid w:val="00463258"/>
    <w:rsid w:val="00483CA3"/>
    <w:rsid w:val="00497505"/>
    <w:rsid w:val="004A56DA"/>
    <w:rsid w:val="004A599D"/>
    <w:rsid w:val="004A61A2"/>
    <w:rsid w:val="004B5ED5"/>
    <w:rsid w:val="004B79AA"/>
    <w:rsid w:val="004C2613"/>
    <w:rsid w:val="004C3F97"/>
    <w:rsid w:val="004C4B1D"/>
    <w:rsid w:val="004D3B7B"/>
    <w:rsid w:val="004D6225"/>
    <w:rsid w:val="004E1CBA"/>
    <w:rsid w:val="004F438E"/>
    <w:rsid w:val="004F5358"/>
    <w:rsid w:val="004F7C06"/>
    <w:rsid w:val="00502A24"/>
    <w:rsid w:val="00521C8C"/>
    <w:rsid w:val="0053547C"/>
    <w:rsid w:val="00537E1E"/>
    <w:rsid w:val="00540937"/>
    <w:rsid w:val="005431E3"/>
    <w:rsid w:val="00543C16"/>
    <w:rsid w:val="00547770"/>
    <w:rsid w:val="00553902"/>
    <w:rsid w:val="00554983"/>
    <w:rsid w:val="00574277"/>
    <w:rsid w:val="00574FC7"/>
    <w:rsid w:val="00575CFB"/>
    <w:rsid w:val="005771F8"/>
    <w:rsid w:val="00581145"/>
    <w:rsid w:val="005974E4"/>
    <w:rsid w:val="005A23BA"/>
    <w:rsid w:val="005A49AE"/>
    <w:rsid w:val="005B0BC6"/>
    <w:rsid w:val="005B412F"/>
    <w:rsid w:val="005B683C"/>
    <w:rsid w:val="005D790A"/>
    <w:rsid w:val="005E526B"/>
    <w:rsid w:val="005E610C"/>
    <w:rsid w:val="005F06A6"/>
    <w:rsid w:val="005F37E2"/>
    <w:rsid w:val="005F416F"/>
    <w:rsid w:val="005F651D"/>
    <w:rsid w:val="005F76A1"/>
    <w:rsid w:val="006056E8"/>
    <w:rsid w:val="006138FD"/>
    <w:rsid w:val="00616E2F"/>
    <w:rsid w:val="00620B63"/>
    <w:rsid w:val="006239DB"/>
    <w:rsid w:val="006317BA"/>
    <w:rsid w:val="00632DD7"/>
    <w:rsid w:val="00636843"/>
    <w:rsid w:val="006405E3"/>
    <w:rsid w:val="006521FD"/>
    <w:rsid w:val="00655205"/>
    <w:rsid w:val="0066471A"/>
    <w:rsid w:val="00670801"/>
    <w:rsid w:val="00687328"/>
    <w:rsid w:val="00697EAC"/>
    <w:rsid w:val="006B123C"/>
    <w:rsid w:val="006C273F"/>
    <w:rsid w:val="006D2A04"/>
    <w:rsid w:val="006D327B"/>
    <w:rsid w:val="006D7D63"/>
    <w:rsid w:val="006E2EA9"/>
    <w:rsid w:val="006E3DC4"/>
    <w:rsid w:val="0070216A"/>
    <w:rsid w:val="0072223C"/>
    <w:rsid w:val="007247D7"/>
    <w:rsid w:val="00736F67"/>
    <w:rsid w:val="00742037"/>
    <w:rsid w:val="0075548E"/>
    <w:rsid w:val="00755865"/>
    <w:rsid w:val="0077549A"/>
    <w:rsid w:val="007810AC"/>
    <w:rsid w:val="007828AF"/>
    <w:rsid w:val="007956D6"/>
    <w:rsid w:val="007A536E"/>
    <w:rsid w:val="007C1D44"/>
    <w:rsid w:val="007C36ED"/>
    <w:rsid w:val="007E1503"/>
    <w:rsid w:val="007E311F"/>
    <w:rsid w:val="007E34AA"/>
    <w:rsid w:val="007F1111"/>
    <w:rsid w:val="007F2EBD"/>
    <w:rsid w:val="007F5581"/>
    <w:rsid w:val="0080102A"/>
    <w:rsid w:val="00806FD9"/>
    <w:rsid w:val="00811475"/>
    <w:rsid w:val="008133FB"/>
    <w:rsid w:val="0081637B"/>
    <w:rsid w:val="00826DAB"/>
    <w:rsid w:val="00837380"/>
    <w:rsid w:val="00842D1D"/>
    <w:rsid w:val="008472B0"/>
    <w:rsid w:val="008817D7"/>
    <w:rsid w:val="00885D8B"/>
    <w:rsid w:val="00892547"/>
    <w:rsid w:val="00893403"/>
    <w:rsid w:val="008B426F"/>
    <w:rsid w:val="008E1FDA"/>
    <w:rsid w:val="008E76C7"/>
    <w:rsid w:val="008F0256"/>
    <w:rsid w:val="008F37C3"/>
    <w:rsid w:val="00901B4F"/>
    <w:rsid w:val="00907D03"/>
    <w:rsid w:val="00931426"/>
    <w:rsid w:val="0093261F"/>
    <w:rsid w:val="00936679"/>
    <w:rsid w:val="00940D1A"/>
    <w:rsid w:val="009453C1"/>
    <w:rsid w:val="0094662D"/>
    <w:rsid w:val="00960540"/>
    <w:rsid w:val="00960651"/>
    <w:rsid w:val="00963536"/>
    <w:rsid w:val="009643EC"/>
    <w:rsid w:val="009748F3"/>
    <w:rsid w:val="00994467"/>
    <w:rsid w:val="009964C1"/>
    <w:rsid w:val="009A14EE"/>
    <w:rsid w:val="009A1CAA"/>
    <w:rsid w:val="009A481C"/>
    <w:rsid w:val="009A5FFE"/>
    <w:rsid w:val="009B429E"/>
    <w:rsid w:val="009B4316"/>
    <w:rsid w:val="009B6A54"/>
    <w:rsid w:val="009C2001"/>
    <w:rsid w:val="009D21FF"/>
    <w:rsid w:val="009D2731"/>
    <w:rsid w:val="009D4940"/>
    <w:rsid w:val="009D6896"/>
    <w:rsid w:val="009E4A87"/>
    <w:rsid w:val="00A02F2C"/>
    <w:rsid w:val="00A06C89"/>
    <w:rsid w:val="00A11B0D"/>
    <w:rsid w:val="00A12B31"/>
    <w:rsid w:val="00A131A8"/>
    <w:rsid w:val="00A21A15"/>
    <w:rsid w:val="00A304CE"/>
    <w:rsid w:val="00A345E1"/>
    <w:rsid w:val="00A35B5C"/>
    <w:rsid w:val="00A452AC"/>
    <w:rsid w:val="00A55DD1"/>
    <w:rsid w:val="00A61105"/>
    <w:rsid w:val="00A67FD9"/>
    <w:rsid w:val="00A74EFE"/>
    <w:rsid w:val="00AA4CC3"/>
    <w:rsid w:val="00AB265D"/>
    <w:rsid w:val="00AB78C6"/>
    <w:rsid w:val="00AC5CB0"/>
    <w:rsid w:val="00AD44D4"/>
    <w:rsid w:val="00AE050D"/>
    <w:rsid w:val="00AF2206"/>
    <w:rsid w:val="00AF3F93"/>
    <w:rsid w:val="00AF60D7"/>
    <w:rsid w:val="00B03856"/>
    <w:rsid w:val="00B3214D"/>
    <w:rsid w:val="00B32A7E"/>
    <w:rsid w:val="00B4091C"/>
    <w:rsid w:val="00B43705"/>
    <w:rsid w:val="00B43715"/>
    <w:rsid w:val="00B4432A"/>
    <w:rsid w:val="00B450F6"/>
    <w:rsid w:val="00B453EE"/>
    <w:rsid w:val="00B56E86"/>
    <w:rsid w:val="00B650C0"/>
    <w:rsid w:val="00B6613D"/>
    <w:rsid w:val="00B7149F"/>
    <w:rsid w:val="00B840DB"/>
    <w:rsid w:val="00B8432C"/>
    <w:rsid w:val="00B97DD1"/>
    <w:rsid w:val="00BB30D7"/>
    <w:rsid w:val="00BC0174"/>
    <w:rsid w:val="00BD19DD"/>
    <w:rsid w:val="00BD2741"/>
    <w:rsid w:val="00BD55F7"/>
    <w:rsid w:val="00BE4FF0"/>
    <w:rsid w:val="00BF0FB4"/>
    <w:rsid w:val="00BF3AEA"/>
    <w:rsid w:val="00C01EEB"/>
    <w:rsid w:val="00C02910"/>
    <w:rsid w:val="00C24584"/>
    <w:rsid w:val="00C3504B"/>
    <w:rsid w:val="00C35F0B"/>
    <w:rsid w:val="00C37459"/>
    <w:rsid w:val="00C451C0"/>
    <w:rsid w:val="00C46C26"/>
    <w:rsid w:val="00C764DB"/>
    <w:rsid w:val="00C87CB2"/>
    <w:rsid w:val="00C92EB6"/>
    <w:rsid w:val="00C97835"/>
    <w:rsid w:val="00CA3692"/>
    <w:rsid w:val="00CB3FBA"/>
    <w:rsid w:val="00CC6A39"/>
    <w:rsid w:val="00CC7210"/>
    <w:rsid w:val="00CD5A42"/>
    <w:rsid w:val="00CD77D7"/>
    <w:rsid w:val="00CE0616"/>
    <w:rsid w:val="00CE3C69"/>
    <w:rsid w:val="00CE4898"/>
    <w:rsid w:val="00CF059A"/>
    <w:rsid w:val="00CF7C90"/>
    <w:rsid w:val="00D01A83"/>
    <w:rsid w:val="00D056FA"/>
    <w:rsid w:val="00D12136"/>
    <w:rsid w:val="00D12F8C"/>
    <w:rsid w:val="00D240FC"/>
    <w:rsid w:val="00D303AF"/>
    <w:rsid w:val="00D45B81"/>
    <w:rsid w:val="00D50390"/>
    <w:rsid w:val="00D53F97"/>
    <w:rsid w:val="00D61AC9"/>
    <w:rsid w:val="00D6416F"/>
    <w:rsid w:val="00D66967"/>
    <w:rsid w:val="00D810E9"/>
    <w:rsid w:val="00D84526"/>
    <w:rsid w:val="00D922BC"/>
    <w:rsid w:val="00DA230B"/>
    <w:rsid w:val="00DB2C67"/>
    <w:rsid w:val="00DC336E"/>
    <w:rsid w:val="00DC6664"/>
    <w:rsid w:val="00DD5C9E"/>
    <w:rsid w:val="00DF342C"/>
    <w:rsid w:val="00DF7CE3"/>
    <w:rsid w:val="00E057E2"/>
    <w:rsid w:val="00E13F36"/>
    <w:rsid w:val="00E150A4"/>
    <w:rsid w:val="00E224B4"/>
    <w:rsid w:val="00E40668"/>
    <w:rsid w:val="00E43FDD"/>
    <w:rsid w:val="00E463EE"/>
    <w:rsid w:val="00E7567C"/>
    <w:rsid w:val="00E80AA9"/>
    <w:rsid w:val="00E82D93"/>
    <w:rsid w:val="00E831B0"/>
    <w:rsid w:val="00E9608B"/>
    <w:rsid w:val="00E96210"/>
    <w:rsid w:val="00EA222C"/>
    <w:rsid w:val="00EA5754"/>
    <w:rsid w:val="00EB70FC"/>
    <w:rsid w:val="00EC10CE"/>
    <w:rsid w:val="00EC4222"/>
    <w:rsid w:val="00EC4EC4"/>
    <w:rsid w:val="00EC5E44"/>
    <w:rsid w:val="00ED2EEC"/>
    <w:rsid w:val="00ED386E"/>
    <w:rsid w:val="00ED5D6F"/>
    <w:rsid w:val="00ED6047"/>
    <w:rsid w:val="00EE3FA4"/>
    <w:rsid w:val="00EF183B"/>
    <w:rsid w:val="00EF2B9D"/>
    <w:rsid w:val="00EF3876"/>
    <w:rsid w:val="00EF48E3"/>
    <w:rsid w:val="00EF509E"/>
    <w:rsid w:val="00EF5944"/>
    <w:rsid w:val="00F0225F"/>
    <w:rsid w:val="00F13042"/>
    <w:rsid w:val="00F17F88"/>
    <w:rsid w:val="00F218C4"/>
    <w:rsid w:val="00F372D9"/>
    <w:rsid w:val="00F44082"/>
    <w:rsid w:val="00F51678"/>
    <w:rsid w:val="00F51A6B"/>
    <w:rsid w:val="00F55D1A"/>
    <w:rsid w:val="00F604FC"/>
    <w:rsid w:val="00F700AB"/>
    <w:rsid w:val="00F733BE"/>
    <w:rsid w:val="00F856C6"/>
    <w:rsid w:val="00F86165"/>
    <w:rsid w:val="00F869AE"/>
    <w:rsid w:val="00F91A15"/>
    <w:rsid w:val="00F943DA"/>
    <w:rsid w:val="00F9696F"/>
    <w:rsid w:val="00FA2EE7"/>
    <w:rsid w:val="00FB37F8"/>
    <w:rsid w:val="00FC451E"/>
    <w:rsid w:val="00FD12EE"/>
    <w:rsid w:val="00FD785A"/>
    <w:rsid w:val="00FF0D65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fillcolor="none [3052]" stroke="f">
      <v:fill color="none [3052]" opacity="45220f" color2="#707070" rotate="t"/>
      <v:stroke weight="1pt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4E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304E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qFormat/>
    <w:rsid w:val="00304E19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uiPriority w:val="9"/>
    <w:qFormat/>
    <w:rsid w:val="00304E1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304E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304E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304E19"/>
    <w:pPr>
      <w:keepNext/>
      <w:ind w:left="159"/>
      <w:outlineLvl w:val="6"/>
    </w:pPr>
    <w:rPr>
      <w:rFonts w:ascii="Arial" w:hAnsi="Arial" w:cs="Arial"/>
      <w:bCs/>
      <w:i/>
      <w:iCs/>
      <w:sz w:val="16"/>
      <w:szCs w:val="16"/>
    </w:rPr>
  </w:style>
  <w:style w:type="paragraph" w:styleId="Nagwek8">
    <w:name w:val="heading 8"/>
    <w:basedOn w:val="Normalny"/>
    <w:next w:val="Normalny"/>
    <w:qFormat/>
    <w:rsid w:val="00304E1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304E1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uiPriority w:val="99"/>
    <w:rsid w:val="00304E19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304E19"/>
    <w:rPr>
      <w:sz w:val="24"/>
      <w:szCs w:val="24"/>
    </w:rPr>
  </w:style>
  <w:style w:type="paragraph" w:styleId="Tekstdymka">
    <w:name w:val="Balloon Text"/>
    <w:basedOn w:val="Normalny"/>
    <w:uiPriority w:val="99"/>
    <w:semiHidden/>
    <w:unhideWhenUsed/>
    <w:rsid w:val="00304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semiHidden/>
    <w:rsid w:val="00304E1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04E19"/>
    <w:rPr>
      <w:color w:val="0000FF"/>
      <w:u w:val="single"/>
    </w:rPr>
  </w:style>
  <w:style w:type="character" w:customStyle="1" w:styleId="Nagwek2Znak">
    <w:name w:val="Nagłówek 2 Znak"/>
    <w:rsid w:val="00304E1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sid w:val="00304E19"/>
    <w:rPr>
      <w:rFonts w:ascii="Arial" w:hAnsi="Arial" w:cs="Arial"/>
      <w:b/>
      <w:bCs/>
      <w:sz w:val="26"/>
      <w:szCs w:val="26"/>
      <w:lang w:eastAsia="ar-SA"/>
    </w:rPr>
  </w:style>
  <w:style w:type="paragraph" w:styleId="Tekstpodstawowywcity2">
    <w:name w:val="Body Text Indent 2"/>
    <w:basedOn w:val="Normalny"/>
    <w:semiHidden/>
    <w:rsid w:val="00304E19"/>
    <w:pPr>
      <w:ind w:left="18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rsid w:val="00304E19"/>
    <w:rPr>
      <w:rFonts w:ascii="Arial" w:hAnsi="Arial" w:cs="Arial"/>
      <w:sz w:val="24"/>
      <w:szCs w:val="24"/>
    </w:rPr>
  </w:style>
  <w:style w:type="paragraph" w:styleId="Tekstpodstawowy">
    <w:name w:val="Body Text"/>
    <w:aliases w:val=" Znak4"/>
    <w:basedOn w:val="Normalny"/>
    <w:rsid w:val="00304E19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aliases w:val=" Znak4 Znak"/>
    <w:rsid w:val="00304E19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304E19"/>
    <w:pPr>
      <w:spacing w:after="120"/>
      <w:ind w:left="283"/>
    </w:pPr>
  </w:style>
  <w:style w:type="character" w:customStyle="1" w:styleId="TekstpodstawowywcityZnak">
    <w:name w:val="Tekst podstawowy wcięty Znak"/>
    <w:rsid w:val="00304E19"/>
    <w:rPr>
      <w:sz w:val="24"/>
      <w:szCs w:val="24"/>
    </w:rPr>
  </w:style>
  <w:style w:type="paragraph" w:styleId="Tekstpodstawowy2">
    <w:name w:val="Body Text 2"/>
    <w:basedOn w:val="Normalny"/>
    <w:uiPriority w:val="99"/>
    <w:semiHidden/>
    <w:rsid w:val="00304E19"/>
    <w:pPr>
      <w:spacing w:after="120" w:line="480" w:lineRule="auto"/>
    </w:pPr>
  </w:style>
  <w:style w:type="character" w:customStyle="1" w:styleId="Tekstpodstawowy2Znak">
    <w:name w:val="Tekst podstawowy 2 Znak"/>
    <w:uiPriority w:val="99"/>
    <w:rsid w:val="00304E19"/>
    <w:rPr>
      <w:sz w:val="24"/>
      <w:szCs w:val="24"/>
    </w:rPr>
  </w:style>
  <w:style w:type="paragraph" w:styleId="Tekstpodstawowy3">
    <w:name w:val="Body Text 3"/>
    <w:basedOn w:val="Normalny"/>
    <w:semiHidden/>
    <w:rsid w:val="00304E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04E19"/>
    <w:rPr>
      <w:sz w:val="16"/>
      <w:szCs w:val="16"/>
    </w:rPr>
  </w:style>
  <w:style w:type="paragraph" w:customStyle="1" w:styleId="Tekstpodstawowy31">
    <w:name w:val="Tekst podstawowy 31"/>
    <w:basedOn w:val="Normalny"/>
    <w:rsid w:val="00304E19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E19"/>
    <w:pPr>
      <w:ind w:left="720"/>
      <w:contextualSpacing/>
    </w:pPr>
  </w:style>
  <w:style w:type="character" w:customStyle="1" w:styleId="Nagwek1Znak">
    <w:name w:val="Nagłówek 1 Znak"/>
    <w:rsid w:val="00304E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4Znak">
    <w:name w:val="Nagłówek 4 Znak"/>
    <w:uiPriority w:val="9"/>
    <w:semiHidden/>
    <w:rsid w:val="00304E1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ytu">
    <w:name w:val="Title"/>
    <w:basedOn w:val="Normalny"/>
    <w:qFormat/>
    <w:rsid w:val="00304E19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rsid w:val="00304E19"/>
    <w:rPr>
      <w:rFonts w:ascii="Bookman Old Style" w:hAnsi="Bookman Old Style"/>
      <w:sz w:val="28"/>
    </w:rPr>
  </w:style>
  <w:style w:type="paragraph" w:customStyle="1" w:styleId="Tekstpodstawowywcity31">
    <w:name w:val="Tekst podstawowy wcięty 31"/>
    <w:basedOn w:val="Normalny"/>
    <w:rsid w:val="00304E19"/>
    <w:pPr>
      <w:tabs>
        <w:tab w:val="left" w:pos="720"/>
      </w:tabs>
      <w:suppressAutoHyphens/>
      <w:ind w:left="285"/>
      <w:jc w:val="both"/>
    </w:pPr>
    <w:rPr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26DAB"/>
    <w:rPr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304E19"/>
    <w:pPr>
      <w:suppressAutoHyphens/>
    </w:pPr>
    <w:rPr>
      <w:sz w:val="20"/>
      <w:szCs w:val="20"/>
      <w:lang w:eastAsia="ar-SA"/>
    </w:rPr>
  </w:style>
  <w:style w:type="character" w:customStyle="1" w:styleId="FontStyle73">
    <w:name w:val="Font Style73"/>
    <w:rsid w:val="00304E19"/>
    <w:rPr>
      <w:rFonts w:ascii="Times New Roman" w:hAnsi="Times New Roman" w:cs="Times New Roman"/>
      <w:b/>
      <w:bCs/>
      <w:sz w:val="18"/>
      <w:szCs w:val="18"/>
    </w:rPr>
  </w:style>
  <w:style w:type="character" w:customStyle="1" w:styleId="text">
    <w:name w:val="text"/>
    <w:basedOn w:val="Domylnaczcionkaakapitu"/>
    <w:rsid w:val="00304E19"/>
  </w:style>
  <w:style w:type="character" w:customStyle="1" w:styleId="Nagwek5Znak">
    <w:name w:val="Nagłówek 5 Znak"/>
    <w:semiHidden/>
    <w:rsid w:val="00304E1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semiHidden/>
    <w:rsid w:val="00304E1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8Znak">
    <w:name w:val="Nagłówek 8 Znak"/>
    <w:semiHidden/>
    <w:rsid w:val="00304E19"/>
    <w:rPr>
      <w:rFonts w:ascii="Cambria" w:eastAsia="Times New Roman" w:hAnsi="Cambria" w:cs="Times New Roman"/>
      <w:color w:val="404040"/>
    </w:rPr>
  </w:style>
  <w:style w:type="character" w:customStyle="1" w:styleId="Nagwek9Znak">
    <w:name w:val="Nagłówek 9 Znak"/>
    <w:semiHidden/>
    <w:rsid w:val="00304E19"/>
    <w:rPr>
      <w:rFonts w:ascii="Cambria" w:eastAsia="Times New Roman" w:hAnsi="Cambria" w:cs="Times New Roman"/>
      <w:i/>
      <w:iCs/>
      <w:color w:val="404040"/>
    </w:rPr>
  </w:style>
  <w:style w:type="paragraph" w:styleId="Tekstpodstawowywcity3">
    <w:name w:val="Body Text Indent 3"/>
    <w:basedOn w:val="Normalny"/>
    <w:semiHidden/>
    <w:unhideWhenUsed/>
    <w:rsid w:val="00304E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304E19"/>
    <w:rPr>
      <w:sz w:val="16"/>
      <w:szCs w:val="16"/>
    </w:rPr>
  </w:style>
  <w:style w:type="paragraph" w:customStyle="1" w:styleId="Tekstblokowy1">
    <w:name w:val="Tekst blokowy1"/>
    <w:basedOn w:val="Normalny"/>
    <w:rsid w:val="00304E19"/>
    <w:pPr>
      <w:suppressAutoHyphens/>
      <w:ind w:left="360" w:right="-288"/>
      <w:jc w:val="both"/>
    </w:pPr>
    <w:rPr>
      <w:lang w:eastAsia="ar-SA"/>
    </w:rPr>
  </w:style>
  <w:style w:type="character" w:customStyle="1" w:styleId="pktl">
    <w:name w:val="pktl"/>
    <w:basedOn w:val="Domylnaczcionkaakapitu"/>
    <w:rsid w:val="00304E19"/>
  </w:style>
  <w:style w:type="paragraph" w:customStyle="1" w:styleId="Tekstpodstawowy22">
    <w:name w:val="Tekst podstawowy 22"/>
    <w:basedOn w:val="Normalny"/>
    <w:rsid w:val="00304E19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rsid w:val="00304E19"/>
    <w:rPr>
      <w:lang w:eastAsia="ar-SA"/>
    </w:rPr>
  </w:style>
  <w:style w:type="paragraph" w:customStyle="1" w:styleId="Zawartotabeli">
    <w:name w:val="Zawartość tabeli"/>
    <w:basedOn w:val="Normalny"/>
    <w:rsid w:val="00304E19"/>
    <w:pPr>
      <w:suppressLineNumbers/>
      <w:suppressAutoHyphens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304E19"/>
    <w:rPr>
      <w:vertAlign w:val="superscript"/>
    </w:rPr>
  </w:style>
  <w:style w:type="character" w:styleId="UyteHipercze">
    <w:name w:val="FollowedHyperlink"/>
    <w:semiHidden/>
    <w:unhideWhenUsed/>
    <w:rsid w:val="006D7D63"/>
    <w:rPr>
      <w:color w:val="800000"/>
      <w:u w:val="single"/>
    </w:rPr>
  </w:style>
  <w:style w:type="character" w:customStyle="1" w:styleId="TekstkomentarzaZnak">
    <w:name w:val="Tekst komentarza Znak"/>
    <w:link w:val="Tekstkomentarza"/>
    <w:semiHidden/>
    <w:rsid w:val="006D7D63"/>
    <w:rPr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7D63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PodpisZnak">
    <w:name w:val="Podpis Znak"/>
    <w:link w:val="Podpis"/>
    <w:semiHidden/>
    <w:rsid w:val="006D7D63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6D7D6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landokumentuZnak">
    <w:name w:val="Plan dokumentu Znak"/>
    <w:link w:val="Plandokumentu"/>
    <w:uiPriority w:val="99"/>
    <w:semiHidden/>
    <w:rsid w:val="006D7D63"/>
    <w:rPr>
      <w:rFonts w:ascii="Tahoma" w:hAnsi="Tahoma" w:cs="Tahoma"/>
      <w:sz w:val="16"/>
      <w:szCs w:val="16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D7D6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semiHidden/>
    <w:rsid w:val="006D7D63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7D63"/>
    <w:rPr>
      <w:b/>
      <w:bCs/>
    </w:rPr>
  </w:style>
  <w:style w:type="character" w:styleId="Odwoaniedokomentarza">
    <w:name w:val="annotation reference"/>
    <w:semiHidden/>
    <w:unhideWhenUsed/>
    <w:rsid w:val="006D7D6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D7D63"/>
    <w:rPr>
      <w:vertAlign w:val="superscript"/>
    </w:rPr>
  </w:style>
  <w:style w:type="character" w:customStyle="1" w:styleId="Absatz-Standardschriftart">
    <w:name w:val="Absatz-Standardschriftart"/>
    <w:rsid w:val="006D7D63"/>
  </w:style>
  <w:style w:type="character" w:customStyle="1" w:styleId="WW8Num3z0">
    <w:name w:val="WW8Num3z0"/>
    <w:rsid w:val="006D7D63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6D7D63"/>
    <w:rPr>
      <w:rFonts w:ascii="Symbol" w:hAnsi="Symbol" w:cs="StarSymbol" w:hint="default"/>
      <w:sz w:val="18"/>
      <w:szCs w:val="18"/>
    </w:rPr>
  </w:style>
  <w:style w:type="character" w:customStyle="1" w:styleId="WW8Num5z0">
    <w:name w:val="WW8Num5z0"/>
    <w:rsid w:val="006D7D63"/>
    <w:rPr>
      <w:rFonts w:ascii="Symbol" w:hAnsi="Symbol" w:hint="default"/>
    </w:rPr>
  </w:style>
  <w:style w:type="character" w:customStyle="1" w:styleId="WW8Num10z0">
    <w:name w:val="WW8Num10z0"/>
    <w:rsid w:val="006D7D63"/>
    <w:rPr>
      <w:rFonts w:ascii="Symbol" w:hAnsi="Symbol" w:hint="default"/>
    </w:rPr>
  </w:style>
  <w:style w:type="character" w:customStyle="1" w:styleId="WW8Num10z1">
    <w:name w:val="WW8Num10z1"/>
    <w:rsid w:val="006D7D63"/>
    <w:rPr>
      <w:rFonts w:ascii="Wingdings 2" w:hAnsi="Wingdings 2" w:hint="default"/>
    </w:rPr>
  </w:style>
  <w:style w:type="character" w:customStyle="1" w:styleId="WW8Num10z2">
    <w:name w:val="WW8Num10z2"/>
    <w:rsid w:val="006D7D63"/>
    <w:rPr>
      <w:rFonts w:ascii="StarSymbol" w:eastAsia="StarSymbol" w:hAnsi="StarSymbol" w:hint="eastAsia"/>
    </w:rPr>
  </w:style>
  <w:style w:type="character" w:customStyle="1" w:styleId="WW-Absatz-Standardschriftart">
    <w:name w:val="WW-Absatz-Standardschriftart"/>
    <w:rsid w:val="006D7D63"/>
  </w:style>
  <w:style w:type="character" w:customStyle="1" w:styleId="WW8Num6z0">
    <w:name w:val="WW8Num6z0"/>
    <w:rsid w:val="006D7D63"/>
    <w:rPr>
      <w:rFonts w:ascii="Symbol" w:hAnsi="Symbol" w:hint="default"/>
    </w:rPr>
  </w:style>
  <w:style w:type="character" w:customStyle="1" w:styleId="WW8Num11z0">
    <w:name w:val="WW8Num11z0"/>
    <w:rsid w:val="006D7D63"/>
    <w:rPr>
      <w:rFonts w:ascii="Wingdings" w:hAnsi="Wingdings" w:cs="StarSymbol" w:hint="default"/>
      <w:sz w:val="18"/>
      <w:szCs w:val="18"/>
    </w:rPr>
  </w:style>
  <w:style w:type="character" w:customStyle="1" w:styleId="WW8Num11z1">
    <w:name w:val="WW8Num11z1"/>
    <w:rsid w:val="006D7D63"/>
    <w:rPr>
      <w:rFonts w:ascii="Courier New" w:hAnsi="Courier New" w:cs="Courier New" w:hint="default"/>
    </w:rPr>
  </w:style>
  <w:style w:type="character" w:customStyle="1" w:styleId="WW8Num11z2">
    <w:name w:val="WW8Num11z2"/>
    <w:rsid w:val="006D7D63"/>
    <w:rPr>
      <w:rFonts w:ascii="Wingdings" w:hAnsi="Wingdings" w:hint="default"/>
    </w:rPr>
  </w:style>
  <w:style w:type="character" w:customStyle="1" w:styleId="WW-Absatz-Standardschriftart1">
    <w:name w:val="WW-Absatz-Standardschriftart1"/>
    <w:rsid w:val="006D7D63"/>
  </w:style>
  <w:style w:type="character" w:customStyle="1" w:styleId="WW8Num7z0">
    <w:name w:val="WW8Num7z0"/>
    <w:rsid w:val="006D7D63"/>
    <w:rPr>
      <w:rFonts w:ascii="Wingdings" w:hAnsi="Wingdings" w:hint="default"/>
    </w:rPr>
  </w:style>
  <w:style w:type="character" w:customStyle="1" w:styleId="WW8Num8z0">
    <w:name w:val="WW8Num8z0"/>
    <w:rsid w:val="006D7D63"/>
    <w:rPr>
      <w:rFonts w:ascii="Symbol" w:hAnsi="Symbol" w:hint="default"/>
    </w:rPr>
  </w:style>
  <w:style w:type="character" w:customStyle="1" w:styleId="WW-Absatz-Standardschriftart11">
    <w:name w:val="WW-Absatz-Standardschriftart11"/>
    <w:rsid w:val="006D7D63"/>
  </w:style>
  <w:style w:type="character" w:customStyle="1" w:styleId="WW-Absatz-Standardschriftart111">
    <w:name w:val="WW-Absatz-Standardschriftart111"/>
    <w:rsid w:val="006D7D63"/>
  </w:style>
  <w:style w:type="character" w:customStyle="1" w:styleId="WW8Num6z1">
    <w:name w:val="WW8Num6z1"/>
    <w:rsid w:val="006D7D63"/>
    <w:rPr>
      <w:rFonts w:ascii="Symbol" w:hAnsi="Symbol" w:hint="default"/>
    </w:rPr>
  </w:style>
  <w:style w:type="character" w:customStyle="1" w:styleId="WW8Num9z0">
    <w:name w:val="WW8Num9z0"/>
    <w:rsid w:val="006D7D63"/>
    <w:rPr>
      <w:rFonts w:ascii="Symbol" w:hAnsi="Symbol" w:hint="default"/>
    </w:rPr>
  </w:style>
  <w:style w:type="character" w:customStyle="1" w:styleId="WW8Num9z1">
    <w:name w:val="WW8Num9z1"/>
    <w:rsid w:val="006D7D63"/>
    <w:rPr>
      <w:rFonts w:ascii="Courier New" w:hAnsi="Courier New" w:cs="Courier New" w:hint="default"/>
    </w:rPr>
  </w:style>
  <w:style w:type="character" w:customStyle="1" w:styleId="WW8Num9z2">
    <w:name w:val="WW8Num9z2"/>
    <w:rsid w:val="006D7D63"/>
    <w:rPr>
      <w:rFonts w:ascii="Wingdings" w:hAnsi="Wingdings" w:hint="default"/>
    </w:rPr>
  </w:style>
  <w:style w:type="character" w:customStyle="1" w:styleId="WW8Num11z3">
    <w:name w:val="WW8Num11z3"/>
    <w:rsid w:val="006D7D63"/>
    <w:rPr>
      <w:rFonts w:ascii="Symbol" w:hAnsi="Symbol" w:hint="default"/>
    </w:rPr>
  </w:style>
  <w:style w:type="character" w:customStyle="1" w:styleId="WW8Num13z0">
    <w:name w:val="WW8Num13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6D7D63"/>
    <w:rPr>
      <w:rFonts w:ascii="Courier New" w:hAnsi="Courier New" w:cs="Courier New" w:hint="default"/>
    </w:rPr>
  </w:style>
  <w:style w:type="character" w:customStyle="1" w:styleId="WW8Num13z2">
    <w:name w:val="WW8Num13z2"/>
    <w:rsid w:val="006D7D63"/>
    <w:rPr>
      <w:rFonts w:ascii="Wingdings" w:hAnsi="Wingdings" w:hint="default"/>
    </w:rPr>
  </w:style>
  <w:style w:type="character" w:customStyle="1" w:styleId="WW8Num13z3">
    <w:name w:val="WW8Num13z3"/>
    <w:rsid w:val="006D7D63"/>
    <w:rPr>
      <w:rFonts w:ascii="Symbol" w:hAnsi="Symbol" w:hint="default"/>
    </w:rPr>
  </w:style>
  <w:style w:type="character" w:customStyle="1" w:styleId="WW8Num16z0">
    <w:name w:val="WW8Num16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6D7D63"/>
    <w:rPr>
      <w:rFonts w:ascii="Courier New" w:hAnsi="Courier New" w:cs="Courier New" w:hint="default"/>
    </w:rPr>
  </w:style>
  <w:style w:type="character" w:customStyle="1" w:styleId="WW8Num16z2">
    <w:name w:val="WW8Num16z2"/>
    <w:rsid w:val="006D7D63"/>
    <w:rPr>
      <w:rFonts w:ascii="Wingdings" w:hAnsi="Wingdings" w:hint="default"/>
    </w:rPr>
  </w:style>
  <w:style w:type="character" w:customStyle="1" w:styleId="WW8Num16z3">
    <w:name w:val="WW8Num16z3"/>
    <w:rsid w:val="006D7D63"/>
    <w:rPr>
      <w:rFonts w:ascii="Symbol" w:hAnsi="Symbol" w:hint="default"/>
    </w:rPr>
  </w:style>
  <w:style w:type="character" w:customStyle="1" w:styleId="Domylnaczcionkaakapitu1">
    <w:name w:val="Domyślna czcionka akapitu1"/>
    <w:rsid w:val="006D7D63"/>
  </w:style>
  <w:style w:type="character" w:customStyle="1" w:styleId="Znakinumeracji">
    <w:name w:val="Znaki numeracji"/>
    <w:rsid w:val="006D7D63"/>
  </w:style>
  <w:style w:type="character" w:customStyle="1" w:styleId="Symbolewypunktowania">
    <w:name w:val="Symbole wypunktowania"/>
    <w:rsid w:val="006D7D63"/>
    <w:rPr>
      <w:rFonts w:ascii="StarSymbol" w:eastAsia="StarSymbol" w:hAnsi="StarSymbol" w:cs="StarSymbol" w:hint="eastAsia"/>
      <w:sz w:val="18"/>
      <w:szCs w:val="18"/>
    </w:rPr>
  </w:style>
  <w:style w:type="character" w:customStyle="1" w:styleId="Znakiprzypiswdolnych">
    <w:name w:val="Znaki przypisów dolnych"/>
    <w:rsid w:val="006D7D63"/>
    <w:rPr>
      <w:vertAlign w:val="superscript"/>
    </w:rPr>
  </w:style>
  <w:style w:type="character" w:customStyle="1" w:styleId="Odwoanieprzypisudolnego1">
    <w:name w:val="Odwołanie przypisu dolnego1"/>
    <w:uiPriority w:val="99"/>
    <w:rsid w:val="006D7D63"/>
    <w:rPr>
      <w:vertAlign w:val="superscript"/>
    </w:rPr>
  </w:style>
  <w:style w:type="table" w:styleId="Tabela-Siatka">
    <w:name w:val="Table Grid"/>
    <w:basedOn w:val="Standardowy"/>
    <w:uiPriority w:val="39"/>
    <w:rsid w:val="009944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9446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4467"/>
    <w:rPr>
      <w:rFonts w:ascii="Courier New" w:hAnsi="Courier New"/>
    </w:rPr>
  </w:style>
  <w:style w:type="paragraph" w:customStyle="1" w:styleId="Default">
    <w:name w:val="Default"/>
    <w:rsid w:val="0099446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Numerstrony">
    <w:name w:val="page number"/>
    <w:uiPriority w:val="99"/>
    <w:rsid w:val="00994467"/>
  </w:style>
  <w:style w:type="paragraph" w:styleId="Podtytu">
    <w:name w:val="Subtitle"/>
    <w:basedOn w:val="Normalny"/>
    <w:next w:val="Normalny"/>
    <w:link w:val="PodtytuZnak"/>
    <w:uiPriority w:val="11"/>
    <w:qFormat/>
    <w:rsid w:val="00994467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99446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4467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94467"/>
    <w:rPr>
      <w:b/>
      <w:bCs/>
    </w:rPr>
  </w:style>
  <w:style w:type="paragraph" w:customStyle="1" w:styleId="ZnakZnakZnak">
    <w:name w:val="Znak Znak Znak"/>
    <w:basedOn w:val="Normalny"/>
    <w:rsid w:val="00994467"/>
    <w:pPr>
      <w:widowControl w:val="0"/>
      <w:adjustRightInd w:val="0"/>
      <w:spacing w:line="360" w:lineRule="atLeast"/>
      <w:jc w:val="both"/>
      <w:textAlignment w:val="baseline"/>
    </w:pPr>
  </w:style>
  <w:style w:type="character" w:styleId="Uwydatnienie">
    <w:name w:val="Emphasis"/>
    <w:uiPriority w:val="20"/>
    <w:qFormat/>
    <w:rsid w:val="00F943DA"/>
    <w:rPr>
      <w:i/>
      <w:iCs/>
    </w:rPr>
  </w:style>
  <w:style w:type="paragraph" w:customStyle="1" w:styleId="Normalny1">
    <w:name w:val="Normalny1"/>
    <w:rsid w:val="0083738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BRA%20EDUKACJA%20SZANS&#260;%20NA%20ROZW&#211;J%20ZAWODOWY\PAPIER%20-%20WZ&#211;R\2cz-b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F4973-1CD6-49D6-9AAB-20187C2B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2cz-b_pion</Template>
  <TotalTime>14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</vt:lpstr>
      <vt:lpstr>Oznaczenie sprawy:</vt:lpstr>
    </vt:vector>
  </TitlesOfParts>
  <Company/>
  <LinksUpToDate>false</LinksUpToDate>
  <CharactersWithSpaces>1554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http://www.dalikow.eu/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</dc:title>
  <dc:creator>szkola</dc:creator>
  <cp:lastModifiedBy>user</cp:lastModifiedBy>
  <cp:revision>12</cp:revision>
  <cp:lastPrinted>2017-06-30T07:51:00Z</cp:lastPrinted>
  <dcterms:created xsi:type="dcterms:W3CDTF">2018-02-27T11:12:00Z</dcterms:created>
  <dcterms:modified xsi:type="dcterms:W3CDTF">2020-08-21T10:51:00Z</dcterms:modified>
</cp:coreProperties>
</file>